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6E658" w14:textId="60AFCD88" w:rsidR="003312ED" w:rsidRDefault="00F70C47">
      <w:pPr>
        <w:pStyle w:val="Title"/>
      </w:pPr>
      <w:r>
        <w:t xml:space="preserve">Form Create BP  </w:t>
      </w:r>
    </w:p>
    <w:p w14:paraId="106FAFB7" w14:textId="3A413933" w:rsidR="003312ED" w:rsidRDefault="00F70C47">
      <w:pPr>
        <w:pStyle w:val="Subtitle"/>
      </w:pPr>
      <w:r>
        <w:t>VENDOR</w:t>
      </w:r>
    </w:p>
    <w:p w14:paraId="27B4A8C5" w14:textId="58F6CAB0" w:rsidR="003312ED" w:rsidRDefault="00F70C47">
      <w:pPr>
        <w:pStyle w:val="Heading1"/>
      </w:pPr>
      <w:r>
        <w:t>General Data</w:t>
      </w:r>
    </w:p>
    <w:p w14:paraId="362898F6" w14:textId="35F342E3" w:rsidR="003312ED" w:rsidRDefault="00F70C47">
      <w:pPr>
        <w:pStyle w:val="Heading2"/>
      </w:pPr>
      <w:r w:rsidRPr="00F70C47">
        <w:t>Title</w:t>
      </w:r>
      <w:r>
        <w:t xml:space="preserve"> 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3CCFF77D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4E80F400" w14:textId="4FFAAA18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0FCC7015" wp14:editId="1233C54E">
                      <wp:extent cx="141605" cy="141605"/>
                      <wp:effectExtent l="0" t="0" r="0" b="0"/>
                      <wp:docPr id="35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36" name="Rectangle 36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7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60E666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I9jqw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">
                      <v:rect id="Rectangle 36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" fillcolor="#2e74b5 [2404]" stroked="f" strokeweight="0"/>
                      <v:shape id="Freeform 37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6F636894" w14:textId="4A524DD2" w:rsidR="005D4DC9" w:rsidRDefault="003854D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CB38B18" wp14:editId="304A33A0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225425</wp:posOffset>
                      </wp:positionV>
                      <wp:extent cx="173990" cy="119380"/>
                      <wp:effectExtent l="0" t="0" r="16510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990" cy="1193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6C2437" id="Rectangle 7" o:spid="_x0000_s1026" style="position:absolute;margin-left:50.85pt;margin-top:17.75pt;width:13.7pt;height:9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85392D" wp14:editId="378EB83A">
                      <wp:simplePos x="0" y="0"/>
                      <wp:positionH relativeFrom="column">
                        <wp:posOffset>2127885</wp:posOffset>
                      </wp:positionH>
                      <wp:positionV relativeFrom="paragraph">
                        <wp:posOffset>230868</wp:posOffset>
                      </wp:positionV>
                      <wp:extent cx="174172" cy="119743"/>
                      <wp:effectExtent l="0" t="0" r="16510" b="139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F6FC79" id="Rectangle 9" o:spid="_x0000_s1026" style="position:absolute;margin-left:167.55pt;margin-top:18.2pt;width:13.7pt;height: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12150D" wp14:editId="52803F97">
                      <wp:simplePos x="0" y="0"/>
                      <wp:positionH relativeFrom="column">
                        <wp:posOffset>1353729</wp:posOffset>
                      </wp:positionH>
                      <wp:positionV relativeFrom="paragraph">
                        <wp:posOffset>231502</wp:posOffset>
                      </wp:positionV>
                      <wp:extent cx="174172" cy="119743"/>
                      <wp:effectExtent l="0" t="0" r="16510" b="139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BAF8C7" id="Rectangle 8" o:spid="_x0000_s1026" style="position:absolute;margin-left:106.6pt;margin-top:18.25pt;width:13.7pt;height:9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" fillcolor="white [3201]" strokecolor="black [3200]" strokeweight="1pt"/>
                  </w:pict>
                </mc:Fallback>
              </mc:AlternateContent>
            </w:r>
            <w:r w:rsidR="00F70C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A69724" wp14:editId="02D9B0C8">
                      <wp:simplePos x="0" y="0"/>
                      <wp:positionH relativeFrom="column">
                        <wp:posOffset>-1542</wp:posOffset>
                      </wp:positionH>
                      <wp:positionV relativeFrom="paragraph">
                        <wp:posOffset>226060</wp:posOffset>
                      </wp:positionV>
                      <wp:extent cx="174172" cy="119743"/>
                      <wp:effectExtent l="0" t="0" r="16510" b="139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9331B6" id="Rectangle 6" o:spid="_x0000_s1026" style="position:absolute;margin-left:-.1pt;margin-top:17.8pt;width:13.7pt;height:9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" fillcolor="white [3201]" strokecolor="black [3200]" strokeweight="1pt"/>
                  </w:pict>
                </mc:Fallback>
              </mc:AlternateContent>
            </w:r>
            <w:proofErr w:type="spellStart"/>
            <w:r w:rsidR="00F70C47" w:rsidRPr="00F70C47">
              <w:t>Diisi</w:t>
            </w:r>
            <w:proofErr w:type="spellEnd"/>
            <w:r w:rsidR="00F70C47" w:rsidRPr="00F70C47">
              <w:t xml:space="preserve"> </w:t>
            </w:r>
            <w:proofErr w:type="spellStart"/>
            <w:r w:rsidR="00F70C47" w:rsidRPr="00F70C47">
              <w:t>dengan</w:t>
            </w:r>
            <w:proofErr w:type="spellEnd"/>
            <w:r w:rsidR="00F70C47" w:rsidRPr="00F70C47">
              <w:t xml:space="preserve"> title </w:t>
            </w:r>
            <w:proofErr w:type="spellStart"/>
            <w:r w:rsidR="00F70C47" w:rsidRPr="00F70C47">
              <w:t>dari</w:t>
            </w:r>
            <w:proofErr w:type="spellEnd"/>
            <w:r w:rsidR="00F70C47" w:rsidRPr="00F70C47">
              <w:t xml:space="preserve"> </w:t>
            </w:r>
            <w:proofErr w:type="spellStart"/>
            <w:r w:rsidR="00F70C47" w:rsidRPr="00F70C47">
              <w:t>perusahaan</w:t>
            </w:r>
            <w:proofErr w:type="spellEnd"/>
            <w:r w:rsidR="00F70C47" w:rsidRPr="00F70C47">
              <w:t xml:space="preserve"> yang </w:t>
            </w:r>
            <w:proofErr w:type="spellStart"/>
            <w:r w:rsidR="00F70C47" w:rsidRPr="00F70C47">
              <w:t>bersangkutan</w:t>
            </w:r>
            <w:proofErr w:type="spellEnd"/>
            <w:r w:rsidR="00F70C47" w:rsidRPr="00F70C47">
              <w:t>:</w:t>
            </w:r>
            <w:r w:rsidR="00F70C47">
              <w:t xml:space="preserve"> </w:t>
            </w:r>
          </w:p>
          <w:p w14:paraId="441D8DA6" w14:textId="23CA6F97" w:rsidR="00F70C47" w:rsidRDefault="00F70C47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PT.                 CV.                   Bapak                </w:t>
            </w:r>
            <w:r w:rsidR="003854DC">
              <w:t xml:space="preserve"> </w:t>
            </w:r>
            <w:r>
              <w:t>Ibu</w:t>
            </w:r>
          </w:p>
        </w:tc>
      </w:tr>
    </w:tbl>
    <w:p w14:paraId="392BC395" w14:textId="5CDB16F1" w:rsidR="003312ED" w:rsidRDefault="00511E2C">
      <w:pPr>
        <w:pStyle w:val="Heading2"/>
      </w:pPr>
      <w:r>
        <w:t>Name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6FC062D4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5EFB0F15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301D03E8" wp14:editId="642B9546">
                      <wp:extent cx="141605" cy="141605"/>
                      <wp:effectExtent l="0" t="0" r="0" b="0"/>
                      <wp:docPr id="16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17" name="Rectangle 17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A79967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">
                      <v:rect id="Rectangle 17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" fillcolor="#2e74b5 [2404]" stroked="f" strokeweight="0"/>
                      <v:shape id="Freeform 18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607E7E4E" w14:textId="1427249E" w:rsidR="00511E2C" w:rsidRDefault="00511E2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C151C00" wp14:editId="6FB425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233045</wp:posOffset>
                      </wp:positionV>
                      <wp:extent cx="5398770" cy="233680"/>
                      <wp:effectExtent l="0" t="0" r="11430" b="1397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8DEA93" w14:textId="59F7D805" w:rsidR="00511E2C" w:rsidRDefault="00511E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151C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8.35pt;width:425.1pt;height:18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">
                      <v:textbox>
                        <w:txbxContent>
                          <w:p w14:paraId="7A8DEA93" w14:textId="59F7D805" w:rsidR="00511E2C" w:rsidRDefault="00511E2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 w:rsidRPr="00511E2C">
              <w:t>Diisi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dengan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nama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dari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organisasi</w:t>
            </w:r>
            <w:proofErr w:type="spellEnd"/>
            <w:r w:rsidRPr="00511E2C">
              <w:t xml:space="preserve"> vendor / supplier yang </w:t>
            </w:r>
            <w:proofErr w:type="spellStart"/>
            <w:r w:rsidRPr="00511E2C">
              <w:t>bersangkutan</w:t>
            </w:r>
            <w:proofErr w:type="spellEnd"/>
          </w:p>
        </w:tc>
      </w:tr>
    </w:tbl>
    <w:p w14:paraId="17F02A79" w14:textId="372943B4" w:rsidR="003312ED" w:rsidRDefault="00511E2C">
      <w:pPr>
        <w:pStyle w:val="Heading2"/>
      </w:pPr>
      <w:r>
        <w:t>Contact Person Name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3328C206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739A18DB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770A8EE5" wp14:editId="6B18D9AE">
                      <wp:extent cx="141605" cy="141605"/>
                      <wp:effectExtent l="0" t="0" r="0" b="0"/>
                      <wp:docPr id="56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57" name="Rectangle 57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58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BCFC12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">
                      <v:rect id="Rectangle 57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" fillcolor="#2e74b5 [2404]" stroked="f" strokeweight="0"/>
                      <v:shape id="Freeform 58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79B86C89" w14:textId="0FF064F2" w:rsidR="00511E2C" w:rsidRDefault="00511E2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97DD077" wp14:editId="35A89B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283845</wp:posOffset>
                      </wp:positionV>
                      <wp:extent cx="5398770" cy="260985"/>
                      <wp:effectExtent l="0" t="0" r="11430" b="2476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1E28EC" w14:textId="77777777" w:rsidR="00511E2C" w:rsidRDefault="00511E2C" w:rsidP="00511E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D077" id="_x0000_s1027" type="#_x0000_t202" style="position:absolute;margin-left:0;margin-top:22.35pt;width:425.1pt;height:20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">
                      <v:textbox>
                        <w:txbxContent>
                          <w:p w14:paraId="201E28EC" w14:textId="77777777" w:rsidR="00511E2C" w:rsidRDefault="00511E2C" w:rsidP="00511E2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 w:rsidRPr="00511E2C">
              <w:t>Diisi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dengan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nama</w:t>
            </w:r>
            <w:proofErr w:type="spellEnd"/>
            <w:r w:rsidRPr="00511E2C">
              <w:t xml:space="preserve"> </w:t>
            </w:r>
            <w:proofErr w:type="spellStart"/>
            <w:r w:rsidRPr="00511E2C">
              <w:t>dari</w:t>
            </w:r>
            <w:proofErr w:type="spellEnd"/>
            <w:r w:rsidRPr="00511E2C">
              <w:t xml:space="preserve"> contact person yang </w:t>
            </w:r>
            <w:proofErr w:type="spellStart"/>
            <w:r w:rsidRPr="00511E2C">
              <w:t>bersangkutan</w:t>
            </w:r>
            <w:proofErr w:type="spellEnd"/>
          </w:p>
        </w:tc>
      </w:tr>
    </w:tbl>
    <w:p w14:paraId="7A285F17" w14:textId="16B594EE" w:rsidR="003312ED" w:rsidRDefault="00511E2C">
      <w:pPr>
        <w:pStyle w:val="Heading2"/>
      </w:pPr>
      <w:r w:rsidRPr="00511E2C">
        <w:t>Contact Phone Number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42832A45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79D4DC14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3363D708" wp14:editId="183D1A43">
                      <wp:extent cx="141605" cy="141605"/>
                      <wp:effectExtent l="0" t="0" r="0" b="0"/>
                      <wp:docPr id="59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60" name="Rectangle 60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61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97C4B8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v2Zrw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">
                      <v:rect id="Rectangle 60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" fillcolor="#2e74b5 [2404]" stroked="f" strokeweight="0"/>
                      <v:shape id="Freeform 61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760BECAA" w14:textId="2171EB1A" w:rsidR="00511E2C" w:rsidRDefault="00511E2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11E2C">
              <w:t>Nomor</w:t>
            </w:r>
            <w:proofErr w:type="spellEnd"/>
            <w:r w:rsidRPr="00511E2C">
              <w:t xml:space="preserve"> telephone </w:t>
            </w:r>
            <w:proofErr w:type="spellStart"/>
            <w:r w:rsidRPr="00511E2C">
              <w:t>dari</w:t>
            </w:r>
            <w:proofErr w:type="spellEnd"/>
            <w:r w:rsidRPr="00511E2C">
              <w:t xml:space="preserve"> contact person vendor yang </w:t>
            </w:r>
            <w:proofErr w:type="spellStart"/>
            <w:r w:rsidRPr="00511E2C">
              <w:t>bersangkutan</w:t>
            </w:r>
            <w:proofErr w:type="spellEnd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0C420CDA" wp14:editId="5CF3BE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283845</wp:posOffset>
                      </wp:positionV>
                      <wp:extent cx="5398770" cy="260985"/>
                      <wp:effectExtent l="0" t="0" r="11430" b="2476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415DEF" w14:textId="4D8EAE52" w:rsidR="00511E2C" w:rsidRDefault="00511E2C" w:rsidP="00511E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20CDA" id="_x0000_s1028" type="#_x0000_t202" style="position:absolute;margin-left:0;margin-top:22.35pt;width:425.1pt;height:20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JQ0JQIAAEw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">
                      <v:textbox>
                        <w:txbxContent>
                          <w:p w14:paraId="17415DEF" w14:textId="4D8EAE52" w:rsidR="00511E2C" w:rsidRDefault="00511E2C" w:rsidP="00511E2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4B54E1F3" w14:textId="17930AD2" w:rsidR="003312ED" w:rsidRDefault="00511E2C">
      <w:pPr>
        <w:pStyle w:val="Heading2"/>
      </w:pPr>
      <w:r w:rsidRPr="00511E2C">
        <w:t>Contact E-Mail Address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57F9A3B6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126D03AB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7B253355" wp14:editId="5D2F5085">
                      <wp:extent cx="141605" cy="141605"/>
                      <wp:effectExtent l="0" t="0" r="0" b="0"/>
                      <wp:docPr id="62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63" name="Rectangle 63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64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272D8B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Ufrw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">
                      <v:rect id="Rectangle 63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" fillcolor="#2e74b5 [2404]" stroked="f" strokeweight="0"/>
                      <v:shape id="Freeform 64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7B32692B" w14:textId="6CB818FE" w:rsidR="00511E2C" w:rsidRDefault="00511E2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E2C">
              <w:t xml:space="preserve">Alamat e-mail </w:t>
            </w:r>
            <w:proofErr w:type="spellStart"/>
            <w:r w:rsidRPr="00511E2C">
              <w:t>dari</w:t>
            </w:r>
            <w:proofErr w:type="spellEnd"/>
            <w:r w:rsidRPr="00511E2C">
              <w:t xml:space="preserve"> contact person vendor yang </w:t>
            </w:r>
            <w:proofErr w:type="spellStart"/>
            <w:r w:rsidRPr="00511E2C">
              <w:t>bersangkutan</w:t>
            </w:r>
            <w:proofErr w:type="spellEnd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7040033" wp14:editId="6F888E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283845</wp:posOffset>
                      </wp:positionV>
                      <wp:extent cx="5398770" cy="260985"/>
                      <wp:effectExtent l="0" t="0" r="11430" b="24765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3756EC" w14:textId="77777777" w:rsidR="00511E2C" w:rsidRDefault="00511E2C" w:rsidP="00511E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40033" id="_x0000_s1029" type="#_x0000_t202" style="position:absolute;margin-left:0;margin-top:22.35pt;width:425.1pt;height:20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dUVJgIAAEw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">
                      <v:textbox>
                        <w:txbxContent>
                          <w:p w14:paraId="5F3756EC" w14:textId="77777777" w:rsidR="00511E2C" w:rsidRDefault="00511E2C" w:rsidP="00511E2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AE4C49B" w14:textId="4EB332C6" w:rsidR="003312ED" w:rsidRDefault="00511E2C">
      <w:pPr>
        <w:pStyle w:val="Heading2"/>
      </w:pPr>
      <w:r w:rsidRPr="00511E2C">
        <w:t>Contact Phone Area Code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5BF2357E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6557527C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7B30D5E7" wp14:editId="1B8B0C16">
                      <wp:extent cx="141605" cy="141605"/>
                      <wp:effectExtent l="0" t="0" r="0" b="0"/>
                      <wp:docPr id="65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66" name="Rectangle 66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67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B41726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">
                      <v:rect id="Rectangle 66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" fillcolor="#2e74b5 [2404]" stroked="f" strokeweight="0"/>
                      <v:shape id="Freeform 67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620459B4" w14:textId="49376295" w:rsidR="00511E2C" w:rsidRDefault="00511E2C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11E2C">
              <w:t>Kode</w:t>
            </w:r>
            <w:proofErr w:type="spellEnd"/>
            <w:r w:rsidR="00C16538">
              <w:t xml:space="preserve"> area dan</w:t>
            </w:r>
            <w:r w:rsidRPr="00511E2C">
              <w:t xml:space="preserve"> </w:t>
            </w:r>
            <w:proofErr w:type="spellStart"/>
            <w:r w:rsidR="00C16538">
              <w:t>nomor</w:t>
            </w:r>
            <w:proofErr w:type="spellEnd"/>
            <w:r w:rsidR="00C16538">
              <w:t xml:space="preserve"> </w:t>
            </w:r>
            <w:proofErr w:type="spellStart"/>
            <w:r w:rsidR="00C16538">
              <w:t>t</w:t>
            </w:r>
            <w:r w:rsidRPr="00511E2C">
              <w:t>elep</w:t>
            </w:r>
            <w:r w:rsidR="00C16538">
              <w:t>on</w:t>
            </w:r>
            <w:proofErr w:type="spellEnd"/>
            <w:r w:rsidRPr="00511E2C">
              <w:t xml:space="preserve"> contact person yang </w:t>
            </w:r>
            <w:proofErr w:type="spellStart"/>
            <w:r w:rsidRPr="00511E2C">
              <w:t>bersangkutan</w:t>
            </w:r>
            <w:proofErr w:type="spellEnd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D14C15C" wp14:editId="604ABD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277495</wp:posOffset>
                      </wp:positionV>
                      <wp:extent cx="5398770" cy="260985"/>
                      <wp:effectExtent l="0" t="0" r="11430" b="24765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506C8C" w14:textId="11DDD759" w:rsidR="00511E2C" w:rsidRDefault="00511E2C" w:rsidP="00511E2C">
                                  <w:r>
                                    <w:t>_ _ _ _ - _ _ _ _ _ _ _ _ _ _ 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4C15C" id="_x0000_s1030" type="#_x0000_t202" style="position:absolute;margin-left:0;margin-top:21.85pt;width:425.1pt;height:20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IVAJgIAAEw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">
                      <v:textbox>
                        <w:txbxContent>
                          <w:p w14:paraId="19506C8C" w14:textId="11DDD759" w:rsidR="00511E2C" w:rsidRDefault="00511E2C" w:rsidP="00511E2C">
                            <w:r>
                              <w:t>_ _ _ _ - _ _ _ _ _ _ _ _ _ _ _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97652" w14:paraId="09178E02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28C7A5BA" w14:textId="77777777" w:rsidR="00497652" w:rsidRDefault="00497652" w:rsidP="007664E8">
            <w:pPr>
              <w:rPr>
                <w:noProof/>
                <w:lang w:eastAsia="en-US"/>
              </w:rPr>
            </w:pPr>
          </w:p>
        </w:tc>
        <w:tc>
          <w:tcPr>
            <w:tcW w:w="4692" w:type="pct"/>
          </w:tcPr>
          <w:p w14:paraId="0E2DAB76" w14:textId="77777777" w:rsidR="00497652" w:rsidRPr="00511E2C" w:rsidRDefault="00497652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5DE8D9" w14:textId="70EC36CD" w:rsidR="003312ED" w:rsidRDefault="00C16538" w:rsidP="00704472">
      <w:pPr>
        <w:pStyle w:val="Heading2"/>
      </w:pPr>
      <w:r>
        <w:lastRenderedPageBreak/>
        <w:t xml:space="preserve">Alamat </w:t>
      </w:r>
      <w:proofErr w:type="spellStart"/>
      <w:r>
        <w:t>Lengkap</w:t>
      </w:r>
      <w:proofErr w:type="spellEnd"/>
      <w:r>
        <w:t xml:space="preserve"> Vendor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10719DDA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05BA90CC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405B638F" wp14:editId="0D074E4D">
                      <wp:extent cx="141605" cy="141605"/>
                      <wp:effectExtent l="0" t="0" r="0" b="0"/>
                      <wp:docPr id="68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69" name="Rectangle 69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0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909CD4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">
                      <v:rect id="Rectangle 69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" fillcolor="#2e74b5 [2404]" stroked="f" strokeweight="0"/>
                      <v:shape id="Freeform 70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7A1862ED" w14:textId="3E65CAF5" w:rsidR="005D4DC9" w:rsidRDefault="00C16538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Diisi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alamat</w:t>
            </w:r>
            <w:proofErr w:type="spellEnd"/>
            <w:r>
              <w:t xml:space="preserve"> </w:t>
            </w:r>
            <w:proofErr w:type="spellStart"/>
            <w:r>
              <w:t>lengkap</w:t>
            </w:r>
            <w:proofErr w:type="spellEnd"/>
            <w:r>
              <w:t xml:space="preserve"> vendor</w:t>
            </w:r>
          </w:p>
          <w:p w14:paraId="4B4F45D2" w14:textId="13343FAE" w:rsidR="00C16538" w:rsidRDefault="00452DE7" w:rsidP="00452DE7">
            <w:pPr>
              <w:pStyle w:val="Tip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1AF800AF" wp14:editId="6BDC1741">
                      <wp:simplePos x="0" y="0"/>
                      <wp:positionH relativeFrom="column">
                        <wp:posOffset>3552190</wp:posOffset>
                      </wp:positionH>
                      <wp:positionV relativeFrom="paragraph">
                        <wp:posOffset>463187</wp:posOffset>
                      </wp:positionV>
                      <wp:extent cx="1828800" cy="217170"/>
                      <wp:effectExtent l="0" t="0" r="19050" b="1143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085DA" w14:textId="77777777" w:rsidR="00C16538" w:rsidRDefault="00C16538" w:rsidP="00C165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800AF" id="_x0000_s1031" type="#_x0000_t202" style="position:absolute;margin-left:279.7pt;margin-top:36.45pt;width:2in;height:17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">
                      <v:textbox>
                        <w:txbxContent>
                          <w:p w14:paraId="06E085DA" w14:textId="77777777" w:rsidR="00C16538" w:rsidRDefault="00C16538" w:rsidP="00C1653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34FB7AE9" wp14:editId="1C78824D">
                      <wp:simplePos x="0" y="0"/>
                      <wp:positionH relativeFrom="column">
                        <wp:posOffset>1304290</wp:posOffset>
                      </wp:positionH>
                      <wp:positionV relativeFrom="paragraph">
                        <wp:posOffset>468358</wp:posOffset>
                      </wp:positionV>
                      <wp:extent cx="1474470" cy="217170"/>
                      <wp:effectExtent l="0" t="0" r="11430" b="1143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44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7E41F" w14:textId="18254FB4" w:rsidR="00C16538" w:rsidRDefault="00C16538" w:rsidP="00C165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FB7AE9" id="_x0000_s1032" type="#_x0000_t202" style="position:absolute;margin-left:102.7pt;margin-top:36.9pt;width:116.1pt;height:17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">
                      <v:textbox>
                        <w:txbxContent>
                          <w:p w14:paraId="0B47E41F" w14:textId="18254FB4" w:rsidR="00C16538" w:rsidRDefault="00C16538" w:rsidP="00C1653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65B7FD5D" wp14:editId="2FA05E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175895</wp:posOffset>
                      </wp:positionV>
                      <wp:extent cx="5398770" cy="260985"/>
                      <wp:effectExtent l="0" t="0" r="11430" b="24765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256845" w14:textId="6630A9A4" w:rsidR="00C16538" w:rsidRDefault="00C16538" w:rsidP="00C165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7FD5D" id="_x0000_s1033" type="#_x0000_t202" style="position:absolute;margin-left:0;margin-top:13.85pt;width:425.1pt;height:20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MPJgIAAEw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">
                      <v:textbox>
                        <w:txbxContent>
                          <w:p w14:paraId="2A256845" w14:textId="6630A9A4" w:rsidR="00C16538" w:rsidRDefault="00C16538" w:rsidP="00C1653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gramStart"/>
            <w:r w:rsidR="00C16538">
              <w:t>Jalan :</w:t>
            </w:r>
            <w:proofErr w:type="gramEnd"/>
            <w:r w:rsidR="00C16538">
              <w:t xml:space="preserve">         </w:t>
            </w:r>
          </w:p>
          <w:p w14:paraId="2D4A7397" w14:textId="50E9CA11" w:rsidR="00C16538" w:rsidRDefault="00452DE7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7F598D5" wp14:editId="4F73806F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589643</wp:posOffset>
                      </wp:positionV>
                      <wp:extent cx="1833880" cy="217170"/>
                      <wp:effectExtent l="0" t="0" r="13970" b="1143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388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58307" w14:textId="77777777" w:rsidR="00452DE7" w:rsidRDefault="00452DE7" w:rsidP="00452DE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598D5" id="_x0000_s1034" type="#_x0000_t202" style="position:absolute;margin-left:279.6pt;margin-top:46.45pt;width:144.4pt;height:17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">
                      <v:textbox>
                        <w:txbxContent>
                          <w:p w14:paraId="35F58307" w14:textId="77777777" w:rsidR="00452DE7" w:rsidRDefault="00452DE7" w:rsidP="00452DE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4C056E1D" wp14:editId="33F9D295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597898</wp:posOffset>
                      </wp:positionV>
                      <wp:extent cx="1474470" cy="217170"/>
                      <wp:effectExtent l="0" t="0" r="11430" b="1143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44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FB03F5" w14:textId="77777777" w:rsidR="00452DE7" w:rsidRDefault="00452DE7" w:rsidP="00452DE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56E1D" id="_x0000_s1035" type="#_x0000_t202" style="position:absolute;margin-left:102.85pt;margin-top:47.1pt;width:116.1pt;height:17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">
                      <v:textbox>
                        <w:txbxContent>
                          <w:p w14:paraId="33FB03F5" w14:textId="77777777" w:rsidR="00452DE7" w:rsidRDefault="00452DE7" w:rsidP="00452DE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 w:rsidR="00C16538">
              <w:t>Nomor</w:t>
            </w:r>
            <w:proofErr w:type="spellEnd"/>
            <w:r w:rsidR="00C16538">
              <w:t xml:space="preserve"> Gedung / </w:t>
            </w:r>
            <w:proofErr w:type="gramStart"/>
            <w:r w:rsidR="00C16538">
              <w:t>Rumah :</w:t>
            </w:r>
            <w:proofErr w:type="gramEnd"/>
            <w:r w:rsidR="00C16538">
              <w:t xml:space="preserve">                                                                       </w:t>
            </w:r>
            <w:proofErr w:type="spellStart"/>
            <w:r w:rsidR="00C16538">
              <w:t>Kode</w:t>
            </w:r>
            <w:proofErr w:type="spellEnd"/>
            <w:r w:rsidR="00C16538">
              <w:t xml:space="preserve"> Pos :    </w:t>
            </w:r>
          </w:p>
          <w:p w14:paraId="0D236B1E" w14:textId="56FBB046" w:rsidR="00C16538" w:rsidRDefault="00C16538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Kota / </w:t>
            </w:r>
            <w:proofErr w:type="spellStart"/>
            <w:proofErr w:type="gramStart"/>
            <w:r>
              <w:t>Kabupaten</w:t>
            </w:r>
            <w:proofErr w:type="spellEnd"/>
            <w:r>
              <w:t xml:space="preserve"> :</w:t>
            </w:r>
            <w:proofErr w:type="gramEnd"/>
            <w:r>
              <w:t xml:space="preserve">                                                      </w:t>
            </w:r>
            <w:proofErr w:type="spellStart"/>
            <w:r>
              <w:t>Provinsi</w:t>
            </w:r>
            <w:proofErr w:type="spellEnd"/>
            <w:r>
              <w:t xml:space="preserve"> :</w:t>
            </w:r>
            <w:r w:rsidR="00452DE7">
              <w:rPr>
                <w:noProof/>
              </w:rPr>
              <w:t xml:space="preserve"> </w:t>
            </w:r>
            <w:r>
              <w:t xml:space="preserve"> </w:t>
            </w:r>
          </w:p>
          <w:p w14:paraId="61518BEB" w14:textId="03A181A9" w:rsidR="00C16538" w:rsidRDefault="00C16538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CFED60" w14:textId="51EF9B30" w:rsidR="003312ED" w:rsidRDefault="00452DE7">
      <w:pPr>
        <w:pStyle w:val="Heading2"/>
      </w:pPr>
      <w:r w:rsidRPr="00452DE7">
        <w:t>Tax Jurisdiction Code</w:t>
      </w:r>
      <w:r>
        <w:t xml:space="preserve"> 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5D4DC9" w14:paraId="1E1419DD" w14:textId="77777777" w:rsidTr="007664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1DD241A3" w14:textId="77777777" w:rsidR="005D4DC9" w:rsidRDefault="005D4DC9" w:rsidP="007664E8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6C53A248" wp14:editId="5F859AD7">
                      <wp:extent cx="141605" cy="141605"/>
                      <wp:effectExtent l="0" t="0" r="0" b="0"/>
                      <wp:docPr id="71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72" name="Rectangle 72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358C93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xXsA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">
                      <v:rect id="Rectangle 72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262CC1D0" w14:textId="316101CF" w:rsidR="00452DE7" w:rsidRDefault="00452DE7" w:rsidP="008D5E06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260E9165" wp14:editId="763D86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188595</wp:posOffset>
                      </wp:positionV>
                      <wp:extent cx="5398770" cy="212090"/>
                      <wp:effectExtent l="0" t="0" r="11430" b="1651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9F7F94" w14:textId="416D369F" w:rsidR="00452DE7" w:rsidRDefault="00452DE7" w:rsidP="00452DE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E9165" id="_x0000_s1036" type="#_x0000_t202" style="position:absolute;margin-left:0;margin-top:14.85pt;width:425.1pt;height:16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">
                      <v:textbox>
                        <w:txbxContent>
                          <w:p w14:paraId="6D9F7F94" w14:textId="416D369F" w:rsidR="00452DE7" w:rsidRDefault="00452DE7" w:rsidP="00452DE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t>Diisi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 w:rsidRPr="00452DE7">
              <w:t>Nomor</w:t>
            </w:r>
            <w:proofErr w:type="spellEnd"/>
            <w:r w:rsidRPr="00452DE7">
              <w:t xml:space="preserve"> NPWP</w:t>
            </w:r>
            <w:r>
              <w:t xml:space="preserve"> Vendor</w:t>
            </w:r>
          </w:p>
        </w:tc>
      </w:tr>
    </w:tbl>
    <w:p w14:paraId="63877335" w14:textId="2FA0771C" w:rsidR="003312ED" w:rsidRDefault="00BC2897">
      <w:pPr>
        <w:pStyle w:val="Heading1"/>
      </w:pPr>
      <w:r>
        <w:t>Co</w:t>
      </w:r>
      <w:r w:rsidR="00452DE7">
        <w:t>mpany Data</w:t>
      </w:r>
    </w:p>
    <w:p w14:paraId="3A28AC8C" w14:textId="3C0DA50F" w:rsidR="00452DE7" w:rsidRDefault="00044553" w:rsidP="00452DE7">
      <w:pPr>
        <w:pStyle w:val="Heading2"/>
        <w:numPr>
          <w:ilvl w:val="0"/>
          <w:numId w:val="16"/>
        </w:numPr>
      </w:pPr>
      <w:r w:rsidRPr="00044553">
        <w:t>Reconciliation Account in Gen. Ledger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452DE7" w14:paraId="3032B5A4" w14:textId="77777777" w:rsidTr="005A0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45705558" w14:textId="77777777" w:rsidR="00452DE7" w:rsidRDefault="00452DE7" w:rsidP="005A054F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246F13AC" wp14:editId="54526A36">
                      <wp:extent cx="141605" cy="141605"/>
                      <wp:effectExtent l="0" t="0" r="0" b="0"/>
                      <wp:docPr id="27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28" name="Rectangle 28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FD1AD2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GsrA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">
                      <v:rect id="Rectangle 28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2B84760E" w14:textId="77777777" w:rsidR="00452DE7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4553">
              <w:rPr>
                <w:noProof/>
              </w:rPr>
              <w:t>Isikan dengan pilihan akun berikut ini:</w:t>
            </w:r>
          </w:p>
          <w:p w14:paraId="25F1198F" w14:textId="23F09D25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0C94CA3" wp14:editId="258DEBE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3810</wp:posOffset>
                      </wp:positionV>
                      <wp:extent cx="174172" cy="119743"/>
                      <wp:effectExtent l="0" t="0" r="16510" b="1397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1DB07D" id="Rectangle 31" o:spid="_x0000_s1026" style="position:absolute;margin-left:-.15pt;margin-top:.3pt;width:13.7pt;height:9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044553">
              <w:rPr>
                <w:noProof/>
              </w:rPr>
              <w:t>212121 (Hutang pihak ke-3 BLU</w:t>
            </w:r>
            <w:r>
              <w:rPr>
                <w:noProof/>
              </w:rPr>
              <w:t>)</w:t>
            </w:r>
          </w:p>
          <w:p w14:paraId="74024CEC" w14:textId="3D0C92CD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66894AC" wp14:editId="151C47E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9178DF" id="Rectangle 32" o:spid="_x0000_s1026" style="position:absolute;margin-left:-.15pt;margin-top:.25pt;width:13.7pt;height:9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hW0nlV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 </w:t>
            </w:r>
            <w:r w:rsidRPr="00044553">
              <w:rPr>
                <w:noProof/>
              </w:rPr>
              <w:t>219711 (Hutang kepada KUN)</w:t>
            </w:r>
          </w:p>
          <w:p w14:paraId="0186ECAF" w14:textId="208A4C86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4A68259" wp14:editId="32E3901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085C26" id="Rectangle 33" o:spid="_x0000_s1026" style="position:absolute;margin-left:-.15pt;margin-top:.25pt;width:13.7pt;height:9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" fillcolor="white [3201]" strokecolor="black [3200]" strokeweight="1pt"/>
                  </w:pict>
                </mc:Fallback>
              </mc:AlternateContent>
            </w:r>
            <w:r>
              <w:t xml:space="preserve">       </w:t>
            </w:r>
            <w:r w:rsidRPr="00044553">
              <w:t>219721 (</w:t>
            </w:r>
            <w:proofErr w:type="spellStart"/>
            <w:r w:rsidRPr="00044553">
              <w:t>Hutang</w:t>
            </w:r>
            <w:proofErr w:type="spellEnd"/>
            <w:r w:rsidRPr="00044553">
              <w:t xml:space="preserve"> </w:t>
            </w:r>
            <w:proofErr w:type="spellStart"/>
            <w:r w:rsidRPr="00044553">
              <w:t>kepada</w:t>
            </w:r>
            <w:proofErr w:type="spellEnd"/>
            <w:r w:rsidRPr="00044553">
              <w:t xml:space="preserve"> Kas BLU)</w:t>
            </w:r>
          </w:p>
        </w:tc>
      </w:tr>
    </w:tbl>
    <w:p w14:paraId="32D24BAB" w14:textId="7F89B683" w:rsidR="00044553" w:rsidRDefault="00044553" w:rsidP="00044553">
      <w:pPr>
        <w:pStyle w:val="Heading2"/>
        <w:numPr>
          <w:ilvl w:val="0"/>
          <w:numId w:val="16"/>
        </w:numPr>
      </w:pPr>
      <w:r w:rsidRPr="00044553">
        <w:t>Withholding Tax Type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044553" w14:paraId="2837483E" w14:textId="77777777" w:rsidTr="005A0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48AD9E23" w14:textId="77777777" w:rsidR="00044553" w:rsidRDefault="00044553" w:rsidP="005A054F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6BDB40F9" wp14:editId="5558711D">
                      <wp:extent cx="141605" cy="141605"/>
                      <wp:effectExtent l="0" t="0" r="0" b="0"/>
                      <wp:docPr id="34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38" name="Rectangle 38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3EACAF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+xrw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">
                      <v:rect id="Rectangle 38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779FB305" w14:textId="77777777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4553">
              <w:rPr>
                <w:noProof/>
              </w:rPr>
              <w:t>Isikan dengan kode withholding tax type</w:t>
            </w:r>
          </w:p>
          <w:p w14:paraId="3EDA4F2A" w14:textId="5C1A80CF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CF84BAA" wp14:editId="1C7B825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3810</wp:posOffset>
                      </wp:positionV>
                      <wp:extent cx="174172" cy="119743"/>
                      <wp:effectExtent l="0" t="0" r="16510" b="1397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F19CFA" id="Rectangle 40" o:spid="_x0000_s1026" style="position:absolute;margin-left:-.15pt;margin-top:.3pt;width:13.7pt;height:9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044553">
              <w:rPr>
                <w:noProof/>
              </w:rPr>
              <w:t>Z1 (PPH 23)</w:t>
            </w:r>
          </w:p>
          <w:p w14:paraId="581BDFD0" w14:textId="4547B5B0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9440551" wp14:editId="518CD9B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CD52CC" id="Rectangle 41" o:spid="_x0000_s1026" style="position:absolute;margin-left:-.15pt;margin-top:.25pt;width:13.7pt;height:9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H3hHh1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 </w:t>
            </w:r>
            <w:r w:rsidRPr="00044553">
              <w:rPr>
                <w:noProof/>
              </w:rPr>
              <w:t>Z2 (PPH Pasal 22)</w:t>
            </w:r>
          </w:p>
          <w:p w14:paraId="40661B6F" w14:textId="2ACCAB5E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389A497" wp14:editId="727BFD8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70BA72" id="Rectangle 42" o:spid="_x0000_s1026" style="position:absolute;margin-left:-.15pt;margin-top:.25pt;width:13.7pt;height:9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IlGmpF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t xml:space="preserve">       </w:t>
            </w:r>
            <w:r w:rsidRPr="00044553">
              <w:t>Z3 PPH Final</w:t>
            </w:r>
          </w:p>
        </w:tc>
      </w:tr>
    </w:tbl>
    <w:p w14:paraId="5793CCFD" w14:textId="1C7EFA74" w:rsidR="00044553" w:rsidRDefault="00044553" w:rsidP="00044553">
      <w:pPr>
        <w:pStyle w:val="Heading2"/>
        <w:numPr>
          <w:ilvl w:val="0"/>
          <w:numId w:val="16"/>
        </w:numPr>
      </w:pPr>
      <w:r w:rsidRPr="00044553">
        <w:t>Withholding Tax Code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044553" w14:paraId="4AD7942D" w14:textId="77777777" w:rsidTr="005A0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5C2BD901" w14:textId="77777777" w:rsidR="00044553" w:rsidRDefault="00044553" w:rsidP="005A054F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4B5C5418" wp14:editId="3012FD14">
                      <wp:extent cx="141605" cy="141605"/>
                      <wp:effectExtent l="0" t="0" r="0" b="0"/>
                      <wp:docPr id="43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44" name="Rectangle 44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2577C4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">
                      <v:rect id="Rectangle 44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1C23ECC9" w14:textId="77777777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4553">
              <w:rPr>
                <w:noProof/>
              </w:rPr>
              <w:t>Isiikan dengan tax code dibawah ini:</w:t>
            </w:r>
          </w:p>
          <w:p w14:paraId="03F6C078" w14:textId="4F79D5FF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83B25E" wp14:editId="4E5EB2A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3810</wp:posOffset>
                      </wp:positionV>
                      <wp:extent cx="174172" cy="119743"/>
                      <wp:effectExtent l="0" t="0" r="16510" b="1397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E15DFC" id="Rectangle 46" o:spid="_x0000_s1026" style="position:absolute;margin-left:-.15pt;margin-top:.3pt;width:13.7pt;height:9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044553">
              <w:rPr>
                <w:noProof/>
              </w:rPr>
              <w:t>Z1 01 PPh Pasal 23 - Jasa Teknik</w:t>
            </w:r>
          </w:p>
          <w:p w14:paraId="2C42681A" w14:textId="23C9CB22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1F80609" wp14:editId="430C538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E1C518" id="Rectangle 47" o:spid="_x0000_s1026" style="position:absolute;margin-left:-.15pt;margin-top:.25pt;width:13.7pt;height:9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ZSqFwF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noProof/>
              </w:rPr>
              <w:t xml:space="preserve">        </w:t>
            </w:r>
            <w:r w:rsidRPr="00044553">
              <w:rPr>
                <w:noProof/>
              </w:rPr>
              <w:t>Z1 02 PPh Pasal 23 - Jasa Manajemen</w:t>
            </w:r>
          </w:p>
          <w:p w14:paraId="74BB5360" w14:textId="77777777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AEDF840" wp14:editId="265999A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D19A9E" id="Rectangle 48" o:spid="_x0000_s1026" style="position:absolute;margin-left:-.15pt;margin-top:.25pt;width:13.7pt;height:9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rKfgbF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t xml:space="preserve">       </w:t>
            </w:r>
            <w:r w:rsidRPr="00044553">
              <w:t xml:space="preserve">Z1 03 </w:t>
            </w:r>
            <w:proofErr w:type="spellStart"/>
            <w:r w:rsidRPr="00044553">
              <w:t>PPh</w:t>
            </w:r>
            <w:proofErr w:type="spellEnd"/>
            <w:r w:rsidRPr="00044553">
              <w:t xml:space="preserve"> </w:t>
            </w:r>
            <w:proofErr w:type="spellStart"/>
            <w:r w:rsidRPr="00044553">
              <w:t>Pasal</w:t>
            </w:r>
            <w:proofErr w:type="spellEnd"/>
            <w:r w:rsidRPr="00044553">
              <w:t xml:space="preserve"> 23 - </w:t>
            </w:r>
            <w:proofErr w:type="spellStart"/>
            <w:r w:rsidRPr="00044553">
              <w:t>Jasa</w:t>
            </w:r>
            <w:proofErr w:type="spellEnd"/>
            <w:r w:rsidRPr="00044553">
              <w:t xml:space="preserve"> </w:t>
            </w:r>
            <w:proofErr w:type="spellStart"/>
            <w:r w:rsidRPr="00044553">
              <w:t>Konsultan</w:t>
            </w:r>
            <w:proofErr w:type="spellEnd"/>
          </w:p>
          <w:p w14:paraId="6FBA0C82" w14:textId="7061F86F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984BA39" wp14:editId="73E91F4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15C1A8" id="Rectangle 49" o:spid="_x0000_s1026" style="position:absolute;margin-left:-.15pt;margin-top:.25pt;width:13.7pt;height:9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eL2QxF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t xml:space="preserve">      </w:t>
            </w:r>
            <w:r w:rsidRPr="00044553">
              <w:t xml:space="preserve">Z1 04 </w:t>
            </w:r>
            <w:proofErr w:type="spellStart"/>
            <w:r w:rsidRPr="00044553">
              <w:t>PPh</w:t>
            </w:r>
            <w:proofErr w:type="spellEnd"/>
            <w:r w:rsidRPr="00044553">
              <w:t xml:space="preserve"> </w:t>
            </w:r>
            <w:proofErr w:type="spellStart"/>
            <w:r w:rsidRPr="00044553">
              <w:t>Pasal</w:t>
            </w:r>
            <w:proofErr w:type="spellEnd"/>
            <w:r w:rsidRPr="00044553">
              <w:t xml:space="preserve"> 23 - </w:t>
            </w:r>
            <w:proofErr w:type="spellStart"/>
            <w:r w:rsidRPr="00044553">
              <w:t>Jasa</w:t>
            </w:r>
            <w:proofErr w:type="spellEnd"/>
            <w:r w:rsidRPr="00044553">
              <w:t xml:space="preserve"> Lain</w:t>
            </w:r>
          </w:p>
          <w:p w14:paraId="11638EA6" w14:textId="502F2466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B944DD3" wp14:editId="437A594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74172" cy="119743"/>
                      <wp:effectExtent l="0" t="0" r="16510" b="1397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4648F9" id="Rectangle 50" o:spid="_x0000_s1026" style="position:absolute;margin-left:-.15pt;margin-top:.25pt;width:13.7pt;height:9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t xml:space="preserve">      </w:t>
            </w:r>
            <w:r w:rsidRPr="00044553">
              <w:t xml:space="preserve">Z2 01 </w:t>
            </w:r>
            <w:proofErr w:type="spellStart"/>
            <w:r w:rsidRPr="00044553">
              <w:t>PPh</w:t>
            </w:r>
            <w:proofErr w:type="spellEnd"/>
            <w:r w:rsidRPr="00044553">
              <w:t xml:space="preserve"> </w:t>
            </w:r>
            <w:proofErr w:type="spellStart"/>
            <w:r w:rsidRPr="00044553">
              <w:t>Pasal</w:t>
            </w:r>
            <w:proofErr w:type="spellEnd"/>
            <w:r w:rsidRPr="00044553">
              <w:t xml:space="preserve"> 22</w:t>
            </w:r>
          </w:p>
          <w:p w14:paraId="0AA0833E" w14:textId="19CCB192" w:rsidR="00044553" w:rsidRDefault="00044553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CC4EC61" wp14:editId="09AD23E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3810</wp:posOffset>
                      </wp:positionV>
                      <wp:extent cx="174172" cy="119743"/>
                      <wp:effectExtent l="0" t="0" r="16510" b="1397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172" cy="11974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B47816" id="Rectangle 51" o:spid="_x0000_s1026" style="position:absolute;margin-left:-.15pt;margin-top:.3pt;width:13.7pt;height:9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t xml:space="preserve">     </w:t>
            </w:r>
            <w:r w:rsidRPr="00044553">
              <w:t xml:space="preserve">Z3 01 </w:t>
            </w:r>
            <w:proofErr w:type="spellStart"/>
            <w:r w:rsidRPr="00044553">
              <w:t>PPh</w:t>
            </w:r>
            <w:proofErr w:type="spellEnd"/>
            <w:r w:rsidRPr="00044553">
              <w:t xml:space="preserve"> Final</w:t>
            </w:r>
          </w:p>
        </w:tc>
      </w:tr>
    </w:tbl>
    <w:p w14:paraId="1B63CC58" w14:textId="6D8C982B" w:rsidR="00BC2897" w:rsidRDefault="00BC2897" w:rsidP="00BC2897">
      <w:pPr>
        <w:pStyle w:val="Heading1"/>
      </w:pPr>
      <w:r>
        <w:lastRenderedPageBreak/>
        <w:t>BANK Detail</w:t>
      </w:r>
    </w:p>
    <w:p w14:paraId="1DBD6CD0" w14:textId="7AD1E000" w:rsidR="00BC2897" w:rsidRDefault="00BC2897" w:rsidP="00BC2897">
      <w:pPr>
        <w:pStyle w:val="Heading2"/>
        <w:numPr>
          <w:ilvl w:val="0"/>
          <w:numId w:val="17"/>
        </w:numPr>
      </w:pPr>
      <w:r>
        <w:t>Bank Keys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BC2897" w14:paraId="45F69CE0" w14:textId="77777777" w:rsidTr="005A0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07042AB4" w14:textId="77777777" w:rsidR="00BC2897" w:rsidRDefault="00BC2897" w:rsidP="005A054F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20ED0D2D" wp14:editId="411F3BFB">
                      <wp:extent cx="141605" cy="141605"/>
                      <wp:effectExtent l="0" t="0" r="0" b="0"/>
                      <wp:docPr id="52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53" name="Rectangle 53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C05FC4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gz3qw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">
                      <v:rect id="Rectangle 53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42106E22" w14:textId="2E644F87" w:rsidR="00BC2897" w:rsidRDefault="00BC2897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2BED56AE" wp14:editId="48A518C7">
                      <wp:simplePos x="0" y="0"/>
                      <wp:positionH relativeFrom="column">
                        <wp:posOffset>272</wp:posOffset>
                      </wp:positionH>
                      <wp:positionV relativeFrom="paragraph">
                        <wp:posOffset>202837</wp:posOffset>
                      </wp:positionV>
                      <wp:extent cx="5398770" cy="212090"/>
                      <wp:effectExtent l="0" t="0" r="11430" b="16510"/>
                      <wp:wrapSquare wrapText="bothSides"/>
                      <wp:docPr id="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877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4A5375" w14:textId="77777777" w:rsidR="00BC2897" w:rsidRDefault="00BC2897" w:rsidP="00BC28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D56AE" id="_x0000_s1037" type="#_x0000_t202" style="position:absolute;margin-left:0;margin-top:15.95pt;width:425.1pt;height:16.7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">
                      <v:textbox>
                        <w:txbxContent>
                          <w:p w14:paraId="374A5375" w14:textId="77777777" w:rsidR="00BC2897" w:rsidRDefault="00BC2897" w:rsidP="00BC289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C2897">
              <w:rPr>
                <w:noProof/>
              </w:rPr>
              <w:t>Isikan dengan nama bank</w:t>
            </w:r>
            <w:r>
              <w:rPr>
                <w:noProof/>
              </w:rPr>
              <w:t xml:space="preserve"> </w:t>
            </w:r>
            <w:r w:rsidRPr="00BC2897">
              <w:rPr>
                <w:noProof/>
              </w:rPr>
              <w:t>untuk pembayaran ke kode supplier yang bersangkutan</w:t>
            </w:r>
          </w:p>
          <w:p w14:paraId="45E6E547" w14:textId="7842CE2D" w:rsidR="00BC2897" w:rsidRDefault="00BC2897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7B15EDE7" wp14:editId="4E1257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452755</wp:posOffset>
                      </wp:positionV>
                      <wp:extent cx="2824480" cy="212090"/>
                      <wp:effectExtent l="0" t="0" r="13970" b="16510"/>
                      <wp:wrapSquare wrapText="bothSides"/>
                      <wp:docPr id="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448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38A288" w14:textId="77777777" w:rsidR="00BC2897" w:rsidRDefault="00BC2897" w:rsidP="00BC28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5EDE7" id="_x0000_s1038" type="#_x0000_t202" style="position:absolute;margin-left:0;margin-top:35.65pt;width:222.4pt;height:16.7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">
                      <v:textbox>
                        <w:txbxContent>
                          <w:p w14:paraId="5538A288" w14:textId="77777777" w:rsidR="00BC2897" w:rsidRDefault="00BC2897" w:rsidP="00BC289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proofErr w:type="gramStart"/>
            <w:r>
              <w:t>Cabang</w:t>
            </w:r>
            <w:proofErr w:type="spellEnd"/>
            <w:r>
              <w:t xml:space="preserve"> :</w:t>
            </w:r>
            <w:proofErr w:type="gramEnd"/>
          </w:p>
        </w:tc>
      </w:tr>
    </w:tbl>
    <w:p w14:paraId="45B6A028" w14:textId="77777777" w:rsidR="00BC2897" w:rsidRPr="00BC2897" w:rsidRDefault="00BC2897" w:rsidP="00BC2897"/>
    <w:p w14:paraId="7D5D3946" w14:textId="218C4813" w:rsidR="00BC2897" w:rsidRDefault="00BC2897" w:rsidP="00BC2897">
      <w:pPr>
        <w:pStyle w:val="Heading2"/>
        <w:numPr>
          <w:ilvl w:val="0"/>
          <w:numId w:val="17"/>
        </w:numPr>
      </w:pPr>
      <w:r w:rsidRPr="00BC2897">
        <w:t>Account No</w:t>
      </w:r>
      <w:r>
        <w:t>.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94"/>
        <w:gridCol w:w="9045"/>
      </w:tblGrid>
      <w:tr w:rsidR="00BC2897" w14:paraId="5857BC97" w14:textId="77777777" w:rsidTr="005A0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</w:tcPr>
          <w:p w14:paraId="7C6B1EB3" w14:textId="77777777" w:rsidR="00BC2897" w:rsidRDefault="00BC2897" w:rsidP="005A054F">
            <w:r>
              <w:rPr>
                <w:noProof/>
                <w:lang w:eastAsia="en-US"/>
              </w:rPr>
              <mc:AlternateContent>
                <mc:Choice Requires="wpg">
                  <w:drawing>
                    <wp:inline distT="0" distB="0" distL="0" distR="0" wp14:anchorId="38EAC4E6" wp14:editId="21906F71">
                      <wp:extent cx="141605" cy="141605"/>
                      <wp:effectExtent l="0" t="0" r="0" b="0"/>
                      <wp:docPr id="78" name="Group 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0" y="0"/>
                                <a:chExt cx="141605" cy="141605"/>
                              </a:xfrm>
                            </wpg:grpSpPr>
                            <wps:wsp>
                              <wps:cNvPr id="79" name="Rectangle 79" descr="Blue rectang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605" cy="141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73" descr="Information icon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420" y="22225"/>
                                  <a:ext cx="24765" cy="97155"/>
                                </a:xfrm>
                                <a:custGeom>
                                  <a:avLst/>
                                  <a:gdLst>
                                    <a:gd name="T0" fmla="*/ 30 w 541"/>
                                    <a:gd name="T1" fmla="*/ 791 h 2151"/>
                                    <a:gd name="T2" fmla="*/ 511 w 541"/>
                                    <a:gd name="T3" fmla="*/ 791 h 2151"/>
                                    <a:gd name="T4" fmla="*/ 511 w 541"/>
                                    <a:gd name="T5" fmla="*/ 2151 h 2151"/>
                                    <a:gd name="T6" fmla="*/ 30 w 541"/>
                                    <a:gd name="T7" fmla="*/ 2151 h 2151"/>
                                    <a:gd name="T8" fmla="*/ 30 w 541"/>
                                    <a:gd name="T9" fmla="*/ 791 h 2151"/>
                                    <a:gd name="T10" fmla="*/ 271 w 541"/>
                                    <a:gd name="T11" fmla="*/ 0 h 2151"/>
                                    <a:gd name="T12" fmla="*/ 311 w 541"/>
                                    <a:gd name="T13" fmla="*/ 3 h 2151"/>
                                    <a:gd name="T14" fmla="*/ 349 w 541"/>
                                    <a:gd name="T15" fmla="*/ 11 h 2151"/>
                                    <a:gd name="T16" fmla="*/ 384 w 541"/>
                                    <a:gd name="T17" fmla="*/ 26 h 2151"/>
                                    <a:gd name="T18" fmla="*/ 418 w 541"/>
                                    <a:gd name="T19" fmla="*/ 44 h 2151"/>
                                    <a:gd name="T20" fmla="*/ 447 w 541"/>
                                    <a:gd name="T21" fmla="*/ 66 h 2151"/>
                                    <a:gd name="T22" fmla="*/ 475 w 541"/>
                                    <a:gd name="T23" fmla="*/ 93 h 2151"/>
                                    <a:gd name="T24" fmla="*/ 497 w 541"/>
                                    <a:gd name="T25" fmla="*/ 123 h 2151"/>
                                    <a:gd name="T26" fmla="*/ 516 w 541"/>
                                    <a:gd name="T27" fmla="*/ 157 h 2151"/>
                                    <a:gd name="T28" fmla="*/ 530 w 541"/>
                                    <a:gd name="T29" fmla="*/ 193 h 2151"/>
                                    <a:gd name="T30" fmla="*/ 538 w 541"/>
                                    <a:gd name="T31" fmla="*/ 230 h 2151"/>
                                    <a:gd name="T32" fmla="*/ 541 w 541"/>
                                    <a:gd name="T33" fmla="*/ 270 h 2151"/>
                                    <a:gd name="T34" fmla="*/ 538 w 541"/>
                                    <a:gd name="T35" fmla="*/ 310 h 2151"/>
                                    <a:gd name="T36" fmla="*/ 530 w 541"/>
                                    <a:gd name="T37" fmla="*/ 347 h 2151"/>
                                    <a:gd name="T38" fmla="*/ 516 w 541"/>
                                    <a:gd name="T39" fmla="*/ 384 h 2151"/>
                                    <a:gd name="T40" fmla="*/ 497 w 541"/>
                                    <a:gd name="T41" fmla="*/ 417 h 2151"/>
                                    <a:gd name="T42" fmla="*/ 475 w 541"/>
                                    <a:gd name="T43" fmla="*/ 447 h 2151"/>
                                    <a:gd name="T44" fmla="*/ 447 w 541"/>
                                    <a:gd name="T45" fmla="*/ 474 h 2151"/>
                                    <a:gd name="T46" fmla="*/ 418 w 541"/>
                                    <a:gd name="T47" fmla="*/ 496 h 2151"/>
                                    <a:gd name="T48" fmla="*/ 384 w 541"/>
                                    <a:gd name="T49" fmla="*/ 515 h 2151"/>
                                    <a:gd name="T50" fmla="*/ 349 w 541"/>
                                    <a:gd name="T51" fmla="*/ 529 h 2151"/>
                                    <a:gd name="T52" fmla="*/ 311 w 541"/>
                                    <a:gd name="T53" fmla="*/ 538 h 2151"/>
                                    <a:gd name="T54" fmla="*/ 271 w 541"/>
                                    <a:gd name="T55" fmla="*/ 540 h 2151"/>
                                    <a:gd name="T56" fmla="*/ 231 w 541"/>
                                    <a:gd name="T57" fmla="*/ 538 h 2151"/>
                                    <a:gd name="T58" fmla="*/ 193 w 541"/>
                                    <a:gd name="T59" fmla="*/ 529 h 2151"/>
                                    <a:gd name="T60" fmla="*/ 157 w 541"/>
                                    <a:gd name="T61" fmla="*/ 515 h 2151"/>
                                    <a:gd name="T62" fmla="*/ 125 w 541"/>
                                    <a:gd name="T63" fmla="*/ 496 h 2151"/>
                                    <a:gd name="T64" fmla="*/ 94 w 541"/>
                                    <a:gd name="T65" fmla="*/ 474 h 2151"/>
                                    <a:gd name="T66" fmla="*/ 68 w 541"/>
                                    <a:gd name="T67" fmla="*/ 447 h 2151"/>
                                    <a:gd name="T68" fmla="*/ 44 w 541"/>
                                    <a:gd name="T69" fmla="*/ 417 h 2151"/>
                                    <a:gd name="T70" fmla="*/ 26 w 541"/>
                                    <a:gd name="T71" fmla="*/ 384 h 2151"/>
                                    <a:gd name="T72" fmla="*/ 13 w 541"/>
                                    <a:gd name="T73" fmla="*/ 347 h 2151"/>
                                    <a:gd name="T74" fmla="*/ 3 w 541"/>
                                    <a:gd name="T75" fmla="*/ 310 h 2151"/>
                                    <a:gd name="T76" fmla="*/ 0 w 541"/>
                                    <a:gd name="T77" fmla="*/ 270 h 2151"/>
                                    <a:gd name="T78" fmla="*/ 3 w 541"/>
                                    <a:gd name="T79" fmla="*/ 230 h 2151"/>
                                    <a:gd name="T80" fmla="*/ 13 w 541"/>
                                    <a:gd name="T81" fmla="*/ 193 h 2151"/>
                                    <a:gd name="T82" fmla="*/ 26 w 541"/>
                                    <a:gd name="T83" fmla="*/ 157 h 2151"/>
                                    <a:gd name="T84" fmla="*/ 44 w 541"/>
                                    <a:gd name="T85" fmla="*/ 123 h 2151"/>
                                    <a:gd name="T86" fmla="*/ 68 w 541"/>
                                    <a:gd name="T87" fmla="*/ 93 h 2151"/>
                                    <a:gd name="T88" fmla="*/ 94 w 541"/>
                                    <a:gd name="T89" fmla="*/ 66 h 2151"/>
                                    <a:gd name="T90" fmla="*/ 125 w 541"/>
                                    <a:gd name="T91" fmla="*/ 44 h 2151"/>
                                    <a:gd name="T92" fmla="*/ 157 w 541"/>
                                    <a:gd name="T93" fmla="*/ 26 h 2151"/>
                                    <a:gd name="T94" fmla="*/ 193 w 541"/>
                                    <a:gd name="T95" fmla="*/ 11 h 2151"/>
                                    <a:gd name="T96" fmla="*/ 231 w 541"/>
                                    <a:gd name="T97" fmla="*/ 3 h 2151"/>
                                    <a:gd name="T98" fmla="*/ 271 w 541"/>
                                    <a:gd name="T99" fmla="*/ 0 h 2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541" h="2151">
                                      <a:moveTo>
                                        <a:pt x="30" y="791"/>
                                      </a:moveTo>
                                      <a:lnTo>
                                        <a:pt x="511" y="791"/>
                                      </a:lnTo>
                                      <a:lnTo>
                                        <a:pt x="511" y="2151"/>
                                      </a:lnTo>
                                      <a:lnTo>
                                        <a:pt x="30" y="2151"/>
                                      </a:lnTo>
                                      <a:lnTo>
                                        <a:pt x="30" y="791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11" y="3"/>
                                      </a:lnTo>
                                      <a:lnTo>
                                        <a:pt x="349" y="11"/>
                                      </a:lnTo>
                                      <a:lnTo>
                                        <a:pt x="384" y="26"/>
                                      </a:lnTo>
                                      <a:lnTo>
                                        <a:pt x="418" y="44"/>
                                      </a:lnTo>
                                      <a:lnTo>
                                        <a:pt x="447" y="66"/>
                                      </a:lnTo>
                                      <a:lnTo>
                                        <a:pt x="475" y="93"/>
                                      </a:lnTo>
                                      <a:lnTo>
                                        <a:pt x="497" y="123"/>
                                      </a:lnTo>
                                      <a:lnTo>
                                        <a:pt x="516" y="157"/>
                                      </a:lnTo>
                                      <a:lnTo>
                                        <a:pt x="530" y="193"/>
                                      </a:lnTo>
                                      <a:lnTo>
                                        <a:pt x="538" y="230"/>
                                      </a:lnTo>
                                      <a:lnTo>
                                        <a:pt x="541" y="270"/>
                                      </a:lnTo>
                                      <a:lnTo>
                                        <a:pt x="538" y="310"/>
                                      </a:lnTo>
                                      <a:lnTo>
                                        <a:pt x="530" y="347"/>
                                      </a:lnTo>
                                      <a:lnTo>
                                        <a:pt x="516" y="384"/>
                                      </a:lnTo>
                                      <a:lnTo>
                                        <a:pt x="497" y="417"/>
                                      </a:lnTo>
                                      <a:lnTo>
                                        <a:pt x="475" y="447"/>
                                      </a:lnTo>
                                      <a:lnTo>
                                        <a:pt x="447" y="474"/>
                                      </a:lnTo>
                                      <a:lnTo>
                                        <a:pt x="418" y="496"/>
                                      </a:lnTo>
                                      <a:lnTo>
                                        <a:pt x="384" y="515"/>
                                      </a:lnTo>
                                      <a:lnTo>
                                        <a:pt x="349" y="529"/>
                                      </a:lnTo>
                                      <a:lnTo>
                                        <a:pt x="311" y="538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31" y="538"/>
                                      </a:lnTo>
                                      <a:lnTo>
                                        <a:pt x="193" y="529"/>
                                      </a:lnTo>
                                      <a:lnTo>
                                        <a:pt x="157" y="515"/>
                                      </a:lnTo>
                                      <a:lnTo>
                                        <a:pt x="125" y="496"/>
                                      </a:lnTo>
                                      <a:lnTo>
                                        <a:pt x="94" y="474"/>
                                      </a:lnTo>
                                      <a:lnTo>
                                        <a:pt x="68" y="447"/>
                                      </a:lnTo>
                                      <a:lnTo>
                                        <a:pt x="44" y="417"/>
                                      </a:lnTo>
                                      <a:lnTo>
                                        <a:pt x="26" y="384"/>
                                      </a:lnTo>
                                      <a:lnTo>
                                        <a:pt x="13" y="347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13" y="193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125" y="44"/>
                                      </a:lnTo>
                                      <a:lnTo>
                                        <a:pt x="157" y="26"/>
                                      </a:lnTo>
                                      <a:lnTo>
                                        <a:pt x="193" y="1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A011BC" id="Group 5" o:spid="_x0000_s1026" alt="Tip icon" style="width:11.15pt;height:11.15pt;mso-position-horizontal-relative:char;mso-position-vertical-relative:line" coordsize="141605,1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">
                      <v:rect id="Rectangle 79" o:spid="_x0000_s1027" alt="Blue rectangle" style="position:absolute;width:141605;height:14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" fillcolor="#2e74b5 [2404]" stroked="f" strokeweight="0"/>
                      <v:shape id="Freeform 73" o:spid="_x0000_s1028" alt="Information icon" style="position:absolute;left:58420;top:22225;width:24765;height:97155;visibility:visible;mso-wrap-style:square;v-text-anchor:top" coordsize="541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" path="m30,791r481,l511,2151r-481,l30,791xm271,r40,3l349,11r35,15l418,44r29,22l475,93r22,30l516,157r14,36l538,230r3,40l538,310r-8,37l516,384r-19,33l475,447r-28,27l418,496r-34,19l349,529r-38,9l271,540r-40,-2l193,529,157,515,125,496,94,474,68,447,44,417,26,384,13,347,3,310,,270,3,230,13,193,26,157,44,123,68,93,94,66,125,44,157,26,193,11,231,3,271,xe" stroked="f" strokeweight="0">
                        <v:path arrowok="t" o:connecttype="custom" o:connectlocs="1373,35727;23392,35727;23392,97155;1373,97155;1373,35727;12405,0;14236,136;15976,497;17578,1174;19135,1987;20462,2981;21744,4201;22751,5556;23621,7091;24261,8717;24628,10388;24765,12195;24628,14002;24261,15673;23621,17344;22751,18835;21744,20190;20462,21409;19135,22403;17578,23261;15976,23894;14236,24300;12405,24390;10574,24300;8835,23894;7187,23261;5722,22403;4303,21409;3113,20190;2014,18835;1190,17344;595,15673;137,14002;0,12195;137,10388;595,8717;1190,7091;2014,5556;3113,4201;4303,2981;5722,1987;7187,1174;8835,497;10574,136;12405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92" w:type="pct"/>
          </w:tcPr>
          <w:p w14:paraId="3485A500" w14:textId="7B806797" w:rsidR="00BC2897" w:rsidRDefault="00BC2897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E1DF329" wp14:editId="4754A842">
                      <wp:simplePos x="0" y="0"/>
                      <wp:positionH relativeFrom="column">
                        <wp:posOffset>968829</wp:posOffset>
                      </wp:positionH>
                      <wp:positionV relativeFrom="paragraph">
                        <wp:posOffset>174172</wp:posOffset>
                      </wp:positionV>
                      <wp:extent cx="2824480" cy="228600"/>
                      <wp:effectExtent l="0" t="0" r="13970" b="19050"/>
                      <wp:wrapSquare wrapText="bothSides"/>
                      <wp:docPr id="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44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708CF5" w14:textId="77777777" w:rsidR="00BC2897" w:rsidRDefault="00BC2897" w:rsidP="00BC28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DF329" id="_x0000_s1039" type="#_x0000_t202" style="position:absolute;margin-left:76.3pt;margin-top:13.7pt;width:222.4pt;height:1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">
                      <v:textbox>
                        <w:txbxContent>
                          <w:p w14:paraId="16708CF5" w14:textId="77777777" w:rsidR="00BC2897" w:rsidRDefault="00BC2897" w:rsidP="00BC289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C2897">
              <w:rPr>
                <w:noProof/>
              </w:rPr>
              <w:t>Isikan dengan n</w:t>
            </w:r>
            <w:r>
              <w:rPr>
                <w:noProof/>
              </w:rPr>
              <w:t>omor rekening dan nama pemilik rekening</w:t>
            </w:r>
          </w:p>
          <w:p w14:paraId="6289C391" w14:textId="08533762" w:rsidR="00BC2897" w:rsidRDefault="00BC2897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3D100B42" wp14:editId="17D62C54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231140</wp:posOffset>
                      </wp:positionV>
                      <wp:extent cx="2835275" cy="212090"/>
                      <wp:effectExtent l="0" t="0" r="22225" b="16510"/>
                      <wp:wrapSquare wrapText="bothSides"/>
                      <wp:docPr id="8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527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803253" w14:textId="77777777" w:rsidR="00BC2897" w:rsidRDefault="00BC2897" w:rsidP="00BC28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00B42" id="_x0000_s1040" type="#_x0000_t202" style="position:absolute;margin-left:76.15pt;margin-top:18.2pt;width:223.25pt;height:16.7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">
                      <v:textbox>
                        <w:txbxContent>
                          <w:p w14:paraId="33803253" w14:textId="77777777" w:rsidR="00BC2897" w:rsidRDefault="00BC2897" w:rsidP="00BC289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Nomor Rekening : </w:t>
            </w:r>
          </w:p>
          <w:p w14:paraId="0617C11A" w14:textId="009AA197" w:rsidR="00BC2897" w:rsidRDefault="00BC2897" w:rsidP="005A054F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A/</w:t>
            </w:r>
            <w:proofErr w:type="gramStart"/>
            <w:r>
              <w:t>n</w:t>
            </w:r>
            <w:r>
              <w:t xml:space="preserve"> :</w:t>
            </w:r>
            <w:proofErr w:type="gramEnd"/>
          </w:p>
        </w:tc>
      </w:tr>
    </w:tbl>
    <w:p w14:paraId="32D0D6E2" w14:textId="67AFA8C8" w:rsidR="00452DE7" w:rsidRDefault="00452DE7" w:rsidP="00452DE7"/>
    <w:p w14:paraId="78BD7CE6" w14:textId="00EFA007" w:rsidR="00497652" w:rsidRDefault="00497652" w:rsidP="00497652">
      <w:pPr>
        <w:ind w:firstLine="720"/>
      </w:pP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Tim Finance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Business Partner (BP) vendor </w:t>
      </w:r>
      <w:proofErr w:type="spellStart"/>
      <w:r>
        <w:t>baru</w:t>
      </w:r>
      <w:proofErr w:type="spellEnd"/>
      <w:r>
        <w:t xml:space="preserve"> di SAP.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mohon</w:t>
      </w:r>
      <w:proofErr w:type="spellEnd"/>
      <w:r>
        <w:t xml:space="preserve"> agar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ditindak</w:t>
      </w:r>
      <w:proofErr w:type="spellEnd"/>
      <w:r>
        <w:t xml:space="preserve"> </w:t>
      </w:r>
      <w:proofErr w:type="spellStart"/>
      <w:r>
        <w:t>lanjuti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BP di </w:t>
      </w:r>
      <w:proofErr w:type="spellStart"/>
      <w:r>
        <w:t>sistem</w:t>
      </w:r>
      <w:proofErr w:type="spellEnd"/>
      <w:r>
        <w:t xml:space="preserve"> SAP. </w:t>
      </w:r>
    </w:p>
    <w:p w14:paraId="03DAE99D" w14:textId="4224A145" w:rsidR="00497652" w:rsidRDefault="00497652" w:rsidP="00497652">
      <w:pPr>
        <w:ind w:firstLine="720"/>
      </w:pPr>
      <w:proofErr w:type="spell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dan </w:t>
      </w:r>
      <w:proofErr w:type="spellStart"/>
      <w:r>
        <w:t>bantuannya</w:t>
      </w:r>
      <w:proofErr w:type="spellEnd"/>
      <w:r>
        <w:t xml:space="preserve">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. </w:t>
      </w:r>
    </w:p>
    <w:p w14:paraId="124BB10E" w14:textId="7CD42985" w:rsidR="00497652" w:rsidRDefault="00497652" w:rsidP="00497652"/>
    <w:tbl>
      <w:tblPr>
        <w:tblW w:w="9493" w:type="dxa"/>
        <w:tblLook w:val="04A0" w:firstRow="1" w:lastRow="0" w:firstColumn="1" w:lastColumn="0" w:noHBand="0" w:noVBand="1"/>
      </w:tblPr>
      <w:tblGrid>
        <w:gridCol w:w="1271"/>
        <w:gridCol w:w="284"/>
        <w:gridCol w:w="5528"/>
        <w:gridCol w:w="2410"/>
      </w:tblGrid>
      <w:tr w:rsidR="00497652" w:rsidRPr="00497652" w14:paraId="58E4CA35" w14:textId="77777777" w:rsidTr="008A1BDE">
        <w:trPr>
          <w:trHeight w:val="372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B59BB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Formulir</w:t>
            </w:r>
            <w:proofErr w:type="spellEnd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ini</w:t>
            </w:r>
            <w:proofErr w:type="spellEnd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diisi</w:t>
            </w:r>
            <w:proofErr w:type="spellEnd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dan </w:t>
            </w: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diajukan</w:t>
            </w:r>
            <w:proofErr w:type="spellEnd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oleh :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1D3E" w14:textId="77777777" w:rsidR="00497652" w:rsidRPr="00497652" w:rsidRDefault="00497652" w:rsidP="0049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Tanggal</w:t>
            </w:r>
            <w:proofErr w:type="spellEnd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76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Pengajuan</w:t>
            </w:r>
            <w:proofErr w:type="spellEnd"/>
          </w:p>
        </w:tc>
      </w:tr>
      <w:tr w:rsidR="00497652" w:rsidRPr="00497652" w14:paraId="6C643F06" w14:textId="77777777" w:rsidTr="008A1BDE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48AA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Nama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93CC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E47B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27C3" w14:textId="77777777" w:rsidR="00497652" w:rsidRPr="00497652" w:rsidRDefault="00497652" w:rsidP="0049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497652" w:rsidRPr="00497652" w14:paraId="04E98B7C" w14:textId="77777777" w:rsidTr="008A1BDE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CB8E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E286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03A5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D065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97652" w:rsidRPr="00497652" w14:paraId="039F463A" w14:textId="77777777" w:rsidTr="008A1BDE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D0E4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Divisi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8130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D76A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FA90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97652" w:rsidRPr="00497652" w14:paraId="14C42889" w14:textId="77777777" w:rsidTr="008A1BDE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BF5E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Direktorat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37A4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54CA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  <w:r w:rsidRPr="004976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846E" w14:textId="77777777" w:rsidR="00497652" w:rsidRPr="00497652" w:rsidRDefault="00497652" w:rsidP="004976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E1EB699" w14:textId="265503BB" w:rsidR="00497652" w:rsidRPr="00452DE7" w:rsidRDefault="00497652" w:rsidP="00497652">
      <w:pPr>
        <w:tabs>
          <w:tab w:val="left" w:pos="851"/>
        </w:tabs>
      </w:pPr>
      <w:bookmarkStart w:id="0" w:name="_GoBack"/>
      <w:bookmarkEnd w:id="0"/>
    </w:p>
    <w:sectPr w:rsidR="00497652" w:rsidRPr="00452DE7" w:rsidSect="00BC2897">
      <w:headerReference w:type="default" r:id="rId7"/>
      <w:footerReference w:type="default" r:id="rId8"/>
      <w:pgSz w:w="11907" w:h="16840" w:code="9"/>
      <w:pgMar w:top="907" w:right="1134" w:bottom="907" w:left="1134" w:header="1247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26E08" w14:textId="77777777" w:rsidR="00AF35B6" w:rsidRDefault="00AF35B6">
      <w:pPr>
        <w:spacing w:after="0" w:line="240" w:lineRule="auto"/>
      </w:pPr>
      <w:r>
        <w:separator/>
      </w:r>
    </w:p>
  </w:endnote>
  <w:endnote w:type="continuationSeparator" w:id="0">
    <w:p w14:paraId="7DEAA76F" w14:textId="77777777" w:rsidR="00AF35B6" w:rsidRDefault="00AF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C156D" w14:textId="77777777" w:rsidR="001E042A" w:rsidRDefault="001E042A" w:rsidP="001E042A">
    <w:pPr>
      <w:pStyle w:val="Footer"/>
    </w:pPr>
    <w:r w:rsidRPr="001E042A">
      <w:fldChar w:fldCharType="begin"/>
    </w:r>
    <w:r w:rsidRPr="001E042A">
      <w:instrText xml:space="preserve"> PAGE   \* MERGEFORMAT </w:instrText>
    </w:r>
    <w:r w:rsidRPr="001E042A">
      <w:fldChar w:fldCharType="separate"/>
    </w:r>
    <w:r w:rsidR="00D57E3E">
      <w:t>1</w:t>
    </w:r>
    <w:r w:rsidRPr="001E042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434C4" w14:textId="77777777" w:rsidR="00AF35B6" w:rsidRDefault="00AF35B6">
      <w:pPr>
        <w:spacing w:after="0" w:line="240" w:lineRule="auto"/>
      </w:pPr>
      <w:r>
        <w:separator/>
      </w:r>
    </w:p>
  </w:footnote>
  <w:footnote w:type="continuationSeparator" w:id="0">
    <w:p w14:paraId="3E235081" w14:textId="77777777" w:rsidR="00AF35B6" w:rsidRDefault="00AF3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FADA6" w14:textId="7677AB0F" w:rsidR="00BC2897" w:rsidRDefault="00BC289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EA671E" wp14:editId="0F6AAB6F">
          <wp:simplePos x="0" y="0"/>
          <wp:positionH relativeFrom="margin">
            <wp:posOffset>4951367</wp:posOffset>
          </wp:positionH>
          <wp:positionV relativeFrom="paragraph">
            <wp:posOffset>-569655</wp:posOffset>
          </wp:positionV>
          <wp:extent cx="1161951" cy="496630"/>
          <wp:effectExtent l="0" t="0" r="635" b="0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p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17" cy="501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24C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3210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C49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E0BE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420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AAA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1E9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8A6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787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D582D"/>
    <w:multiLevelType w:val="hybridMultilevel"/>
    <w:tmpl w:val="E36C5F02"/>
    <w:lvl w:ilvl="0" w:tplc="E6640BB8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7987"/>
    <w:multiLevelType w:val="multilevel"/>
    <w:tmpl w:val="DBDC051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2E74B5" w:themeColor="accent1" w:themeShade="BF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2E74B5" w:themeColor="accent1" w:themeShade="BF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  <w:color w:val="2E74B5" w:themeColor="accent1" w:themeShade="BF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color w:val="2E74B5" w:themeColor="accent1" w:themeShade="BF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  <w:color w:val="2E74B5" w:themeColor="accent1" w:themeShade="BF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  <w:color w:val="2E74B5" w:themeColor="accent1" w:themeShade="BF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2E74B5" w:themeColor="accent1" w:themeShade="BF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  <w:color w:val="2E74B5" w:themeColor="accent1" w:themeShade="BF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  <w:color w:val="2E74B5" w:themeColor="accent1" w:themeShade="BF"/>
      </w:rPr>
    </w:lvl>
  </w:abstractNum>
  <w:abstractNum w:abstractNumId="12" w15:restartNumberingAfterBreak="0">
    <w:nsid w:val="657E5D71"/>
    <w:multiLevelType w:val="multilevel"/>
    <w:tmpl w:val="5F92E4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2E74B5" w:themeColor="accent1" w:themeShade="B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2E74B5" w:themeColor="accent1" w:themeShade="B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2E74B5" w:themeColor="accent1" w:themeShade="B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2E74B5" w:themeColor="accent1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2E74B5" w:themeColor="accent1" w:themeShade="B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2E74B5" w:themeColor="accent1" w:themeShade="B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2E74B5" w:themeColor="accent1" w:themeShade="BF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2E74B5" w:themeColor="accent1" w:themeShade="B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2E74B5" w:themeColor="accent1" w:themeShade="BF"/>
      </w:rPr>
    </w:lvl>
  </w:abstractNum>
  <w:num w:numId="1">
    <w:abstractNumId w:val="9"/>
  </w:num>
  <w:num w:numId="2">
    <w:abstractNumId w:val="12"/>
  </w:num>
  <w:num w:numId="3">
    <w:abstractNumId w:val="12"/>
    <w:lvlOverride w:ilvl="0">
      <w:startOverride w:val="1"/>
    </w:lvlOverride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47"/>
    <w:rsid w:val="00044553"/>
    <w:rsid w:val="00083B37"/>
    <w:rsid w:val="000A0612"/>
    <w:rsid w:val="001A728E"/>
    <w:rsid w:val="001E042A"/>
    <w:rsid w:val="00225505"/>
    <w:rsid w:val="003312ED"/>
    <w:rsid w:val="003854DC"/>
    <w:rsid w:val="004018C1"/>
    <w:rsid w:val="00452DE7"/>
    <w:rsid w:val="004727F4"/>
    <w:rsid w:val="00497652"/>
    <w:rsid w:val="004A0A8D"/>
    <w:rsid w:val="00511E2C"/>
    <w:rsid w:val="00575B92"/>
    <w:rsid w:val="005D4DC9"/>
    <w:rsid w:val="005F7999"/>
    <w:rsid w:val="00626EDA"/>
    <w:rsid w:val="006D7FF8"/>
    <w:rsid w:val="00704472"/>
    <w:rsid w:val="00791457"/>
    <w:rsid w:val="007F372E"/>
    <w:rsid w:val="008A1BDE"/>
    <w:rsid w:val="008D5E06"/>
    <w:rsid w:val="008D6D77"/>
    <w:rsid w:val="00954BFF"/>
    <w:rsid w:val="00AA316B"/>
    <w:rsid w:val="00AF35B6"/>
    <w:rsid w:val="00BC1FD2"/>
    <w:rsid w:val="00BC2897"/>
    <w:rsid w:val="00C16538"/>
    <w:rsid w:val="00C92C41"/>
    <w:rsid w:val="00D57E3E"/>
    <w:rsid w:val="00DB24CB"/>
    <w:rsid w:val="00DF5013"/>
    <w:rsid w:val="00E9640A"/>
    <w:rsid w:val="00F1586E"/>
    <w:rsid w:val="00F7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94C17"/>
  <w15:chartTrackingRefBased/>
  <w15:docId w15:val="{A40A3BD7-A48E-4C29-9CF3-6187FA14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042A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5E06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2E74B5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E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E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E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E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itleChar">
    <w:name w:val="Title Char"/>
    <w:basedOn w:val="DefaultParagraphFont"/>
    <w:link w:val="Title"/>
    <w:uiPriority w:val="1"/>
    <w:rsid w:val="008D6D77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2"/>
    <w:qFormat/>
    <w:rsid w:val="008D5E06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2E74B5" w:themeColor="accent1" w:themeShade="BF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sid w:val="008D5E06"/>
    <w:rPr>
      <w:b/>
      <w:bCs/>
      <w:color w:val="2E74B5" w:themeColor="accent1" w:themeShade="BF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19"/>
    <w:rsid w:val="008D5E06"/>
    <w:pPr>
      <w:spacing w:after="160" w:line="264" w:lineRule="auto"/>
      <w:ind w:right="576"/>
    </w:pPr>
    <w:rPr>
      <w:i/>
      <w:iCs/>
      <w:color w:val="595959" w:themeColor="text1" w:themeTint="A6"/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E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5E06"/>
    <w:rPr>
      <w:b/>
      <w:bCs/>
      <w:color w:val="2E74B5" w:themeColor="accent1" w:themeShade="BF"/>
      <w:sz w:val="24"/>
    </w:rPr>
  </w:style>
  <w:style w:type="paragraph" w:styleId="ListBullet">
    <w:name w:val="List Bullet"/>
    <w:basedOn w:val="Normal"/>
    <w:uiPriority w:val="1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1E042A"/>
    <w:pPr>
      <w:spacing w:before="200" w:after="0" w:line="240" w:lineRule="auto"/>
      <w:ind w:left="-216"/>
      <w:contextualSpacing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E042A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ScopeTable">
    <w:name w:val="Project Scope Table"/>
    <w:basedOn w:val="TableNormal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8D5E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E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E0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E0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D5E0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D5E0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D5E0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D5E06"/>
    <w:rPr>
      <w:b/>
      <w:bCs/>
      <w:caps w:val="0"/>
      <w:smallCaps/>
      <w:color w:val="2E74B5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8D5E06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rFonts w:eastAsiaTheme="minorEastAsia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8D5E06"/>
    <w:rPr>
      <w:color w:val="D7230D" w:themeColor="accent6" w:themeShade="B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06"/>
    <w:rPr>
      <w:color w:val="595959" w:themeColor="text1" w:themeTint="A6"/>
      <w:shd w:val="clear" w:color="auto" w:fill="E1DFDD"/>
    </w:rPr>
  </w:style>
  <w:style w:type="paragraph" w:styleId="ListNumber">
    <w:name w:val="List Number"/>
    <w:basedOn w:val="Normal"/>
    <w:uiPriority w:val="11"/>
    <w:rsid w:val="00704472"/>
    <w:pPr>
      <w:numPr>
        <w:numId w:val="15"/>
      </w:numPr>
      <w:contextualSpacing/>
    </w:pPr>
  </w:style>
  <w:style w:type="table" w:styleId="PlainTable4">
    <w:name w:val="Plain Table 4"/>
    <w:basedOn w:val="TableNormal"/>
    <w:uiPriority w:val="44"/>
    <w:rsid w:val="00083B37"/>
    <w:pPr>
      <w:spacing w:after="0"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8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Microsoft\Templates\Project%20scope%20report%20(Business%20Blue%20design)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scope report (Business Blue design)</Template>
  <TotalTime>97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BENI-ABYOR</dc:creator>
  <cp:lastModifiedBy>benidektus Suma Atmaja</cp:lastModifiedBy>
  <cp:revision>1</cp:revision>
  <dcterms:created xsi:type="dcterms:W3CDTF">2018-11-22T03:20:00Z</dcterms:created>
  <dcterms:modified xsi:type="dcterms:W3CDTF">2018-11-22T05:20:00Z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Anumol@vidyatech.com</vt:lpwstr>
  </property>
  <property fmtid="{D5CDD505-2E9C-101B-9397-08002B2CF9AE}" pid="11" name="MSIP_Label_f42aa342-8706-4288-bd11-ebb85995028c_SetDate">
    <vt:lpwstr>2018-06-11T10:18:00.5562380Z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